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SFA-Kumb90-JTT-HN - long period</w:t>
      </w:r>
    </w:p>
    <w:p>
      <w:pPr>
        <w:pStyle w:val="Subtitle"/>
      </w:pPr>
      <w:r>
        <w:t/>
      </w:r>
      <w:r>
        <w:t xml:space="preserve"/>
      </w:r>
      <w:r>
        <w:t xml:space="preserve">SFACD-Kumb90-JTT-HN 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0.749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SFATLG-Kumb90-JTT-HN-Elasticities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Efficiency Scores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0.744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SFATLG-Kumb90-JTT-HN Monotonicity Violations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Elasticities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1.146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0.487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aelY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-0.220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0.475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 BC95-JTT-HN Alternative Monotonicity Violations (long period)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16.7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mvtot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44.4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44.4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77.8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11.1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77.8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94.4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94.4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19.2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55.1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